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53C5DECF"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E069D7">
        <w:rPr>
          <w:b/>
          <w:bCs/>
          <w:sz w:val="22"/>
          <w:szCs w:val="22"/>
        </w:rPr>
        <w:t>9</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4450C99D" w:rsidR="00401646" w:rsidRPr="00E3770B" w:rsidRDefault="00E3770B" w:rsidP="00E3770B">
      <w:pPr>
        <w:spacing w:before="240" w:after="120"/>
        <w:jc w:val="center"/>
        <w:rPr>
          <w:b/>
          <w:sz w:val="28"/>
          <w:szCs w:val="28"/>
        </w:rPr>
      </w:pPr>
      <w:r w:rsidRPr="00E3770B">
        <w:rPr>
          <w:b/>
          <w:sz w:val="28"/>
          <w:szCs w:val="28"/>
        </w:rPr>
        <w:t>Lotto 1</w:t>
      </w:r>
      <w:r w:rsidR="00E069D7">
        <w:rPr>
          <w:b/>
          <w:sz w:val="28"/>
          <w:szCs w:val="28"/>
        </w:rPr>
        <w:t>9</w:t>
      </w:r>
      <w:r w:rsidRPr="00E3770B">
        <w:rPr>
          <w:b/>
          <w:sz w:val="28"/>
          <w:szCs w:val="28"/>
        </w:rPr>
        <w:t xml:space="preserve"> </w:t>
      </w:r>
      <w:r w:rsidR="00B21785">
        <w:rPr>
          <w:b/>
          <w:sz w:val="28"/>
          <w:szCs w:val="28"/>
        </w:rPr>
        <w:t>–</w:t>
      </w:r>
      <w:r w:rsidRPr="00E3770B">
        <w:rPr>
          <w:b/>
          <w:sz w:val="28"/>
          <w:szCs w:val="28"/>
        </w:rPr>
        <w:t xml:space="preserve"> </w:t>
      </w:r>
      <w:r w:rsidR="00E069D7">
        <w:rPr>
          <w:b/>
          <w:sz w:val="28"/>
          <w:szCs w:val="28"/>
        </w:rPr>
        <w:t>SICILIA</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4A77"/>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3C8"/>
    <w:rsid w:val="009B75E9"/>
    <w:rsid w:val="009C0263"/>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069D7"/>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3179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3641</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2025-11-18T14:42:00Z</dcterms:created>
  <dcterms:modified xsi:type="dcterms:W3CDTF">2025-11-18T14:43:00Z</dcterms:modified>
</cp:coreProperties>
</file>